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AFBD3C-1CBE-485F-B5EE-3857AD8E2160}"/>
</file>

<file path=customXml/itemProps3.xml><?xml version="1.0" encoding="utf-8"?>
<ds:datastoreItem xmlns:ds="http://schemas.openxmlformats.org/officeDocument/2006/customXml" ds:itemID="{254F572C-38D4-450E-BB40-7843B6C9FB1C}"/>
</file>

<file path=customXml/itemProps4.xml><?xml version="1.0" encoding="utf-8"?>
<ds:datastoreItem xmlns:ds="http://schemas.openxmlformats.org/officeDocument/2006/customXml" ds:itemID="{537DD4CB-0000-436C-BDA6-DCBB4BAAE2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